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6C85E0CF-ADB9-4BB7-863F-D70B14C49FB9}"/>
</file>

<file path=customXml/itemProps3.xml><?xml version="1.0" encoding="utf-8"?>
<ds:datastoreItem xmlns:ds="http://schemas.openxmlformats.org/officeDocument/2006/customXml" ds:itemID="{B160E8B1-4C1B-4B2F-9EF8-C394C4682B2D}"/>
</file>

<file path=customXml/itemProps4.xml><?xml version="1.0" encoding="utf-8"?>
<ds:datastoreItem xmlns:ds="http://schemas.openxmlformats.org/officeDocument/2006/customXml" ds:itemID="{DCBC532F-1E69-486E-8387-E6803F97EBA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